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ENUM-ORIGINE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l'origine de l'appel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15</w:t>
            </w:r>
          </w:p>
        </w:tc>
        <w:tc>
          <w:tcPr>
            <w:tcW w:type="dxa" w:w="1728"/>
          </w:tcPr>
          <w:p>
            <w:r>
              <w:t>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15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17</w:t>
            </w:r>
          </w:p>
        </w:tc>
        <w:tc>
          <w:tcPr>
            <w:tcW w:type="dxa" w:w="1728"/>
          </w:tcPr>
          <w:p>
            <w:r>
              <w:t>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17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18</w:t>
            </w:r>
          </w:p>
        </w:tc>
        <w:tc>
          <w:tcPr>
            <w:tcW w:type="dxa" w:w="1728"/>
          </w:tcPr>
          <w:p>
            <w:r>
              <w:t>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18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112</w:t>
            </w:r>
          </w:p>
        </w:tc>
        <w:tc>
          <w:tcPr>
            <w:tcW w:type="dxa" w:w="1728"/>
          </w:tcPr>
          <w:p>
            <w:r>
              <w:t>112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116117</w:t>
            </w:r>
          </w:p>
        </w:tc>
        <w:tc>
          <w:tcPr>
            <w:tcW w:type="dxa" w:w="1728"/>
          </w:tcPr>
          <w:p>
            <w:r>
              <w:t>116117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116117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B36C03-D061-4CE3-85BD-6D4A6761108B}"/>
</file>

<file path=customXml/itemProps3.xml><?xml version="1.0" encoding="utf-8"?>
<ds:datastoreItem xmlns:ds="http://schemas.openxmlformats.org/officeDocument/2006/customXml" ds:itemID="{AF9CB3AB-D368-48DF-8E83-8154FAF80388}"/>
</file>

<file path=customXml/itemProps4.xml><?xml version="1.0" encoding="utf-8"?>
<ds:datastoreItem xmlns:ds="http://schemas.openxmlformats.org/officeDocument/2006/customXml" ds:itemID="{F55E14ED-F670-483B-B155-6DBB1C0984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